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80CFAA-D4B4-4265-833F-4166C688B424}"/>
</file>

<file path=customXml/itemProps3.xml><?xml version="1.0" encoding="utf-8"?>
<ds:datastoreItem xmlns:ds="http://schemas.openxmlformats.org/officeDocument/2006/customXml" ds:itemID="{B2AA1C20-C7D7-412B-896E-E6856BE4CA7F}"/>
</file>

<file path=customXml/itemProps4.xml><?xml version="1.0" encoding="utf-8"?>
<ds:datastoreItem xmlns:ds="http://schemas.openxmlformats.org/officeDocument/2006/customXml" ds:itemID="{C38398FB-9FF6-45DA-988B-236CBD5D27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